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1B4" w:rsidRDefault="00286BF1" w:rsidP="006471B4">
      <w:pPr>
        <w:pBdr>
          <w:top w:val="double" w:sz="4" w:space="1" w:color="auto"/>
          <w:left w:val="double" w:sz="4" w:space="3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  <w:r w:rsidRPr="006471B4">
        <w:rPr>
          <w:b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2" type="#_x0000_t75" style="position:absolute;left:0;text-align:left;margin-left:176.65pt;margin-top:-47.8pt;width:118.3pt;height:37.05pt;z-index:-251657216;mso-position-horizontal-relative:text;mso-position-vertical-relative:text;mso-width-relative:page;mso-height-relative:page" o:allowoverlap="f">
            <v:imagedata r:id="rId9" r:href="rId10" croptop="17387f" cropbottom="19260f" cropleft="7379f" cropright="6504f" chromakey="white"/>
            <v:shadow offset=",3pt" offset2=",2pt"/>
            <w10:wrap type="square"/>
          </v:shape>
        </w:pict>
      </w:r>
    </w:p>
    <w:p w:rsidR="00A77B3E" w:rsidRPr="006471B4" w:rsidRDefault="006471B4" w:rsidP="006471B4">
      <w:pPr>
        <w:pBdr>
          <w:top w:val="double" w:sz="4" w:space="1" w:color="auto"/>
          <w:left w:val="double" w:sz="4" w:space="3" w:color="auto"/>
          <w:bottom w:val="double" w:sz="4" w:space="1" w:color="auto"/>
          <w:right w:val="double" w:sz="4" w:space="4" w:color="auto"/>
        </w:pBdr>
        <w:jc w:val="center"/>
        <w:rPr>
          <w:b/>
          <w:sz w:val="26"/>
        </w:rPr>
      </w:pPr>
      <w:r w:rsidRPr="006471B4">
        <w:rPr>
          <w:b/>
          <w:sz w:val="26"/>
        </w:rPr>
        <w:t>Φυλλάδιο οδηγιών για το π</w:t>
      </w:r>
      <w:r w:rsidR="00D337C2" w:rsidRPr="006471B4">
        <w:rPr>
          <w:b/>
          <w:sz w:val="26"/>
        </w:rPr>
        <w:t>ως να κάνουν εγγραφή η γονείς στο Edmodo</w:t>
      </w:r>
    </w:p>
    <w:p w:rsidR="006471B4" w:rsidRPr="006471B4" w:rsidRDefault="006471B4" w:rsidP="006471B4">
      <w:pPr>
        <w:pBdr>
          <w:top w:val="double" w:sz="4" w:space="1" w:color="auto"/>
          <w:left w:val="double" w:sz="4" w:space="3" w:color="auto"/>
          <w:bottom w:val="double" w:sz="4" w:space="1" w:color="auto"/>
          <w:right w:val="double" w:sz="4" w:space="4" w:color="auto"/>
        </w:pBdr>
        <w:jc w:val="center"/>
      </w:pPr>
      <w:r w:rsidRPr="006471B4">
        <w:t xml:space="preserve">Το Edmodo είναι ασφαλές κοινωνικό δίκτυο μάθησης για μαθητές και </w:t>
      </w:r>
      <w:r>
        <w:t>εκπαιδευτικούς</w:t>
      </w:r>
    </w:p>
    <w:p w:rsidR="006471B4" w:rsidRDefault="006471B4" w:rsidP="006471B4">
      <w:pPr>
        <w:pBdr>
          <w:top w:val="double" w:sz="4" w:space="1" w:color="auto"/>
          <w:left w:val="double" w:sz="4" w:space="3" w:color="auto"/>
          <w:bottom w:val="double" w:sz="4" w:space="1" w:color="auto"/>
          <w:right w:val="double" w:sz="4" w:space="4" w:color="auto"/>
        </w:pBdr>
        <w:jc w:val="center"/>
        <w:rPr>
          <w:b/>
        </w:rPr>
      </w:pPr>
    </w:p>
    <w:p w:rsidR="00A77B3E" w:rsidRDefault="00D337C2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A77B3E" w:rsidRDefault="00D337C2" w:rsidP="00647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360"/>
          <w:tab w:val="num" w:pos="0"/>
        </w:tabs>
        <w:ind w:left="360"/>
      </w:pPr>
      <w:r>
        <w:t xml:space="preserve">Αρχικά θα πάτε στην ιστοσελίδα </w:t>
      </w:r>
      <w:hyperlink r:id="rId11" w:history="1">
        <w:r>
          <w:rPr>
            <w:color w:val="1155CC"/>
            <w:u w:val="single"/>
          </w:rPr>
          <w:t>www</w:t>
        </w:r>
      </w:hyperlink>
      <w:hyperlink r:id="rId12" w:history="1">
        <w:r>
          <w:rPr>
            <w:color w:val="1155CC"/>
            <w:u w:val="single"/>
          </w:rPr>
          <w:t>.</w:t>
        </w:r>
      </w:hyperlink>
      <w:hyperlink r:id="rId13" w:history="1">
        <w:r>
          <w:rPr>
            <w:color w:val="1155CC"/>
            <w:u w:val="single"/>
          </w:rPr>
          <w:t>edmodo</w:t>
        </w:r>
      </w:hyperlink>
      <w:hyperlink r:id="rId14" w:history="1">
        <w:r>
          <w:rPr>
            <w:color w:val="1155CC"/>
            <w:u w:val="single"/>
          </w:rPr>
          <w:t>.</w:t>
        </w:r>
      </w:hyperlink>
      <w:hyperlink r:id="rId15" w:history="1">
        <w:r>
          <w:rPr>
            <w:color w:val="1155CC"/>
            <w:u w:val="single"/>
          </w:rPr>
          <w:t>com</w:t>
        </w:r>
      </w:hyperlink>
      <w:r>
        <w:t xml:space="preserve"> </w:t>
      </w:r>
    </w:p>
    <w:p w:rsidR="00A77B3E" w:rsidRDefault="00D337C2" w:rsidP="006471B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num" w:pos="720"/>
        </w:tabs>
        <w:ind w:left="360"/>
      </w:pPr>
      <w:r>
        <w:t>Θα δείτε την</w:t>
      </w:r>
      <w:r w:rsidR="006471B4">
        <w:t xml:space="preserve"> πιο κάτω εικόνα.</w:t>
      </w:r>
    </w:p>
    <w:p w:rsidR="00A77B3E" w:rsidRDefault="00D337C2">
      <w:pPr>
        <w:pBdr>
          <w:top w:val="nil"/>
          <w:left w:val="nil"/>
          <w:bottom w:val="nil"/>
          <w:right w:val="nil"/>
          <w:between w:val="nil"/>
          <w:bar w:val="nil"/>
        </w:pBdr>
      </w:pPr>
    </w:p>
    <w:p w:rsidR="006471B4" w:rsidRDefault="006471B4" w:rsidP="00286BF1">
      <w:pPr>
        <w:pBdr>
          <w:top w:val="nil"/>
          <w:left w:val="nil"/>
          <w:bottom w:val="nil"/>
          <w:right w:val="nil"/>
          <w:between w:val="nil"/>
          <w:bar w:val="nil"/>
        </w:pBdr>
        <w:jc w:val="center"/>
      </w:pPr>
      <w:r>
        <w:rPr>
          <w:noProof/>
        </w:rPr>
        <w:pict>
          <v:shapetype id="_x0000_t13" coordsize="21600,21600" o:spt="13" adj="16200,5400" path="m@0,l@0@1,0@1,0@2@0@2@0,21600,21600,108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@0,0;0,10800;@0,21600;21600,10800" o:connectangles="270,180,90,0" textboxrect="0,@1,@6,@2"/>
            <v:handles>
              <v:h position="#0,#1" xrange="0,21600" yrange="0,10800"/>
            </v:handles>
          </v:shapetype>
          <v:shape id="_x0000_s1033" type="#_x0000_t13" style="position:absolute;left:0;text-align:left;margin-left:114.6pt;margin-top:170.95pt;width:66.95pt;height:35.6pt;rotation:-891946fd;z-index:251660288" fillcolor="#4f81bd [3204]" strokecolor="#f2f2f2 [3041]" strokeweight="1pt">
            <v:fill color2="#243f60 [1604]" angle="-135" focus="100%" type="gradient"/>
            <v:shadow on="t" type="perspective" color="#b8cce4 [1300]" opacity=".5" origin=",.5" offset="0,0" matrix=",56756f,,.5"/>
          </v:shape>
        </w:pict>
      </w:r>
      <w:r w:rsidR="00D337C2">
        <w:fldChar w:fldCharType="begin"/>
      </w:r>
      <w:r w:rsidR="00D337C2">
        <w:instrText xml:space="preserve"> </w:instrText>
      </w:r>
      <w:r w:rsidR="00D337C2">
        <w:instrText>INCLUDEPICTURE  "C:\\Documents and Settings\\User\\Desktop\\ΣΧΟΛΕΙΟ\\Β' ΓΥΜΝΑΣΙΟΥ\\ΣΧΟΛΙΚΗ ΧΡΟΝΙΑ 2012-2013\\Image_3" \* MERGEFORMATINET</w:instrText>
      </w:r>
      <w:r w:rsidR="00D337C2">
        <w:instrText xml:space="preserve"> </w:instrText>
      </w:r>
      <w:r w:rsidR="00D337C2">
        <w:fldChar w:fldCharType="separate"/>
      </w:r>
      <w:r w:rsidR="00286BF1">
        <w:pict>
          <v:shape id="_x0000_i1025" type="#_x0000_t75" style="width:263.7pt;height:236.1pt" o:allowoverlap="f">
            <v:imagedata r:id="rId16" r:href="rId17"/>
            <v:shadow on="t" offset=",3pt" offset2=",2pt"/>
          </v:shape>
        </w:pict>
      </w:r>
      <w:r w:rsidR="00D337C2">
        <w:fldChar w:fldCharType="end"/>
      </w:r>
    </w:p>
    <w:p w:rsidR="006471B4" w:rsidRDefault="006471B4" w:rsidP="006471B4"/>
    <w:p w:rsidR="00286BF1" w:rsidRDefault="00286BF1" w:rsidP="00286BF1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360"/>
          <w:tab w:val="num" w:pos="0"/>
        </w:tabs>
        <w:ind w:left="360"/>
      </w:pPr>
      <w:r>
        <w:rPr>
          <w:noProof/>
        </w:rPr>
        <w:drawing>
          <wp:anchor distT="0" distB="0" distL="114300" distR="114300" simplePos="0" relativeHeight="251665408" behindDoc="0" locked="0" layoutInCell="1" allowOverlap="0" wp14:anchorId="795D170E" wp14:editId="034A726B">
            <wp:simplePos x="0" y="0"/>
            <wp:positionH relativeFrom="column">
              <wp:posOffset>1264920</wp:posOffset>
            </wp:positionH>
            <wp:positionV relativeFrom="paragraph">
              <wp:posOffset>225425</wp:posOffset>
            </wp:positionV>
            <wp:extent cx="3196590" cy="3242310"/>
            <wp:effectExtent l="0" t="0" r="0" b="0"/>
            <wp:wrapTopAndBottom/>
            <wp:docPr id="2" name="Picture 2" descr="C:\Documents and Settings\User\Desktop\ΣΧΟΛΕΙΟ\Β' ΓΥΜΝΑΣΙΟΥ\ΣΧΟΛΙΚΗ ΧΡΟΝΙΑ 2012-2013\Image_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Documents and Settings\User\Desktop\ΣΧΟΛΕΙΟ\Β' ΓΥΜΝΑΣΙΟΥ\ΣΧΟΛΙΚΗ ΧΡΟΝΙΑ 2012-2013\Image_0"/>
                    <pic:cNvPicPr>
                      <a:picLocks noChangeAspect="1" noChangeArrowheads="1"/>
                    </pic:cNvPicPr>
                  </pic:nvPicPr>
                  <pic:blipFill>
                    <a:blip r:embed="rId18" r:link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6590" cy="324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Θα πατήσετε εκεί που γράφει </w:t>
      </w:r>
      <w:r w:rsidR="00562EC9">
        <w:t>«Ε</w:t>
      </w:r>
      <w:r>
        <w:t>γγραφή γονέα</w:t>
      </w:r>
      <w:r w:rsidR="00562EC9">
        <w:t>»</w:t>
      </w:r>
      <w:r>
        <w:t xml:space="preserve"> </w:t>
      </w:r>
      <w:r w:rsidR="00562EC9">
        <w:t>και θα δείτε την ακόλουθη φόρμα.</w:t>
      </w:r>
    </w:p>
    <w:p w:rsidR="00286BF1" w:rsidRPr="00562EC9" w:rsidRDefault="00286BF1" w:rsidP="00286BF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360"/>
          <w:tab w:val="num" w:pos="0"/>
        </w:tabs>
        <w:spacing w:line="360" w:lineRule="auto"/>
        <w:ind w:left="360"/>
      </w:pPr>
      <w:r w:rsidRPr="00562EC9">
        <w:lastRenderedPageBreak/>
        <w:t>Θα την συμπληρώσετε ως εξής:</w:t>
      </w:r>
    </w:p>
    <w:p w:rsidR="00286BF1" w:rsidRP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</w:pPr>
    </w:p>
    <w:p w:rsid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60"/>
        <w:rPr>
          <w:b/>
          <w:bCs/>
        </w:rPr>
      </w:pPr>
      <w:r>
        <w:rPr>
          <w:b/>
          <w:bCs/>
        </w:rPr>
        <w:t>Κωδικός γονέα:</w:t>
      </w:r>
      <w:r>
        <w:t xml:space="preserve"> θα βάλετε τον κωδικό ο οποίος είναι συμπληρωμένος στο χαρτί.</w:t>
      </w:r>
    </w:p>
    <w:p w:rsid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60"/>
        <w:rPr>
          <w:b/>
          <w:bCs/>
        </w:rPr>
      </w:pPr>
      <w:r>
        <w:rPr>
          <w:b/>
          <w:bCs/>
        </w:rPr>
        <w:t xml:space="preserve">Σχέση: </w:t>
      </w:r>
      <w:r>
        <w:t>επιλέγετε ανάλογα</w:t>
      </w:r>
    </w:p>
    <w:p w:rsid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60"/>
        <w:rPr>
          <w:b/>
          <w:bCs/>
        </w:rPr>
      </w:pPr>
      <w:r>
        <w:rPr>
          <w:b/>
          <w:bCs/>
        </w:rPr>
        <w:t xml:space="preserve">Όνομα χρήστη: </w:t>
      </w:r>
      <w:r>
        <w:t>θα βάλετε το όνομα το οποίο θα χρησιμοποιείτε για να μπαίνετε στο λογαριασμό σας.</w:t>
      </w:r>
    </w:p>
    <w:p w:rsid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60"/>
        <w:rPr>
          <w:b/>
          <w:bCs/>
        </w:rPr>
      </w:pPr>
      <w:r>
        <w:rPr>
          <w:b/>
          <w:bCs/>
        </w:rPr>
        <w:t xml:space="preserve">Κωδικός: </w:t>
      </w:r>
      <w:r>
        <w:t>θα βάλετε τον μυστικό σας κωδικό (password) τον οποίο επίσης θα χρησιμοποιείτε για να μπαίνετε στο λογαριασμό σας.</w:t>
      </w:r>
    </w:p>
    <w:p w:rsid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60"/>
        <w:rPr>
          <w:b/>
          <w:bCs/>
        </w:rPr>
      </w:pPr>
      <w:r>
        <w:rPr>
          <w:b/>
          <w:bCs/>
        </w:rPr>
        <w:t>Email:</w:t>
      </w:r>
      <w:r>
        <w:t xml:space="preserve"> δεν είναι υποχρεωτικό αλλά αν έχετε είναι καλύτερα να το βάλετε (θα χρειαστεί για να λαμβάνετε ειδοποιήσεις για μηνύματα ή αν ξεχάσετε τον κωδικό σας)</w:t>
      </w:r>
    </w:p>
    <w:p w:rsid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60"/>
        <w:rPr>
          <w:b/>
          <w:bCs/>
        </w:rPr>
      </w:pPr>
      <w:r>
        <w:rPr>
          <w:b/>
          <w:bCs/>
        </w:rPr>
        <w:t xml:space="preserve">Όνομα: </w:t>
      </w:r>
      <w:r>
        <w:t>θα γράψετε το όνομα σας με ελληνικούς χαρακτήρες</w:t>
      </w:r>
    </w:p>
    <w:p w:rsid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360"/>
        <w:rPr>
          <w:b/>
          <w:bCs/>
        </w:rPr>
      </w:pPr>
      <w:r>
        <w:rPr>
          <w:b/>
          <w:bCs/>
        </w:rPr>
        <w:t xml:space="preserve">Επίθετο: </w:t>
      </w:r>
      <w:r>
        <w:t>θα γράψετε το επίθετο σας με ελληνικούς χαρακτήρες</w:t>
      </w:r>
    </w:p>
    <w:p w:rsid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ind w:left="360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>(Γράψετε και αποθηκεύσετε κάπου το όνομα χρήστη και τον κωδικό σας, για να τα έχετε σε πρίπτωση που τα ξεχάσετε)</w:t>
      </w:r>
    </w:p>
    <w:p w:rsid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</w:pPr>
    </w:p>
    <w:p w:rsidR="00286BF1" w:rsidRPr="00286BF1" w:rsidRDefault="00286BF1" w:rsidP="00B27AD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360"/>
          <w:tab w:val="num" w:pos="0"/>
        </w:tabs>
        <w:spacing w:line="360" w:lineRule="auto"/>
        <w:ind w:left="360"/>
      </w:pPr>
      <w:r>
        <w:t>Όταν τ</w:t>
      </w:r>
      <w:r w:rsidR="00B27AD2">
        <w:t>α συμπληρώσετε πατήστε «Εγγραφή»</w:t>
      </w:r>
      <w:r>
        <w:t xml:space="preserve">. </w:t>
      </w:r>
    </w:p>
    <w:p w:rsid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  <w:ind w:left="720"/>
      </w:pPr>
    </w:p>
    <w:p w:rsidR="00286BF1" w:rsidRDefault="00286BF1" w:rsidP="00286BF1">
      <w:pPr>
        <w:pBdr>
          <w:top w:val="nil"/>
          <w:left w:val="nil"/>
          <w:bottom w:val="nil"/>
          <w:right w:val="nil"/>
          <w:between w:val="nil"/>
          <w:bar w:val="nil"/>
        </w:pBdr>
        <w:spacing w:line="360" w:lineRule="auto"/>
      </w:pPr>
    </w:p>
    <w:p w:rsidR="00286BF1" w:rsidRPr="00B27AD2" w:rsidRDefault="00286BF1" w:rsidP="00286BF1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pacing w:line="360" w:lineRule="auto"/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64384" behindDoc="1" locked="0" layoutInCell="1" allowOverlap="1" wp14:anchorId="69FD24D2" wp14:editId="2F7A7ABD">
            <wp:simplePos x="0" y="0"/>
            <wp:positionH relativeFrom="margin">
              <wp:posOffset>5050155</wp:posOffset>
            </wp:positionH>
            <wp:positionV relativeFrom="paragraph">
              <wp:posOffset>114935</wp:posOffset>
            </wp:positionV>
            <wp:extent cx="685800" cy="657225"/>
            <wp:effectExtent l="0" t="0" r="0" b="0"/>
            <wp:wrapNone/>
            <wp:docPr id="1" name="Picture 1" descr="C:\Documents and Settings\User\Desktop\ΣΧΟΛΕΙΟ\Β' ΓΥΜΝΑΣΙΟΥ\ΣΧΟΛΙΚΗ ΧΡΟΝΙΑ 2012-2013\Image_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Documents and Settings\User\Desktop\ΣΧΟΛΕΙΟ\Β' ΓΥΜΝΑΣΙΟΥ\ΣΧΟΛΙΚΗ ΧΡΟΝΙΑ 2012-2013\Image_2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6572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6BF1" w:rsidRPr="00286BF1" w:rsidRDefault="00286BF1" w:rsidP="00286BF1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pacing w:line="360" w:lineRule="auto"/>
      </w:pPr>
      <w:r>
        <w:t>Όσοι έχετε κινητό smartphone, μπορείτε να κατεβάσετε το application edmodo, το</w:t>
      </w:r>
    </w:p>
    <w:p w:rsidR="00286BF1" w:rsidRPr="00286BF1" w:rsidRDefault="00286BF1" w:rsidP="00286BF1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pacing w:line="360" w:lineRule="auto"/>
      </w:pPr>
      <w:r>
        <w:t xml:space="preserve">οποίο θα είναι πιο βολικό για σας, για να βλέπετε τυχόν μηνύματα. </w:t>
      </w:r>
    </w:p>
    <w:p w:rsidR="00286BF1" w:rsidRPr="00286BF1" w:rsidRDefault="00286BF1" w:rsidP="00286BF1">
      <w:pPr>
        <w:pBdr>
          <w:top w:val="dotDash" w:sz="4" w:space="1" w:color="auto"/>
          <w:left w:val="dotDash" w:sz="4" w:space="4" w:color="auto"/>
          <w:bottom w:val="dotDash" w:sz="4" w:space="1" w:color="auto"/>
          <w:right w:val="dotDash" w:sz="4" w:space="4" w:color="auto"/>
        </w:pBdr>
        <w:spacing w:line="360" w:lineRule="auto"/>
      </w:pPr>
    </w:p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p w:rsidR="006471B4" w:rsidRDefault="006471B4" w:rsidP="006471B4"/>
    <w:sectPr w:rsidR="006471B4" w:rsidSect="00562EC9">
      <w:headerReference w:type="default" r:id="rId21"/>
      <w:footerReference w:type="default" r:id="rId22"/>
      <w:pgSz w:w="12240" w:h="15840"/>
      <w:pgMar w:top="1440" w:right="1440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37C2" w:rsidRDefault="00D337C2" w:rsidP="00286BF1">
      <w:pPr>
        <w:spacing w:line="240" w:lineRule="auto"/>
      </w:pPr>
      <w:r>
        <w:separator/>
      </w:r>
    </w:p>
  </w:endnote>
  <w:endnote w:type="continuationSeparator" w:id="0">
    <w:p w:rsidR="00D337C2" w:rsidRDefault="00D337C2" w:rsidP="00286B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BF1" w:rsidRPr="00562EC9" w:rsidRDefault="00286BF1">
    <w:pPr>
      <w:pStyle w:val="Footer"/>
      <w:rPr>
        <w:color w:val="000000" w:themeColor="text1"/>
        <w:sz w:val="18"/>
        <w:szCs w:val="24"/>
      </w:rPr>
    </w:pPr>
  </w:p>
  <w:p w:rsidR="00286BF1" w:rsidRDefault="00562EC9">
    <w:pPr>
      <w:pStyle w:val="Footer"/>
    </w:pPr>
    <w:sdt>
      <w:sdtPr>
        <w:rPr>
          <w:color w:val="000000" w:themeColor="text1"/>
          <w:sz w:val="18"/>
          <w:szCs w:val="24"/>
        </w:rPr>
        <w:alias w:val="Author"/>
        <w:id w:val="54214575"/>
        <w:placeholder>
          <w:docPart w:val="074CFB94985B475695D8DD14509101A9"/>
        </w:placeholder>
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<w:text/>
      </w:sdtPr>
      <w:sdtContent>
        <w:r w:rsidRPr="00562EC9">
          <w:rPr>
            <w:color w:val="000000" w:themeColor="text1"/>
            <w:sz w:val="18"/>
            <w:szCs w:val="24"/>
          </w:rPr>
          <w:t>Μαριάννα Μουμτζή</w:t>
        </w:r>
      </w:sdtContent>
    </w:sdt>
    <w:r w:rsidR="00286BF1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6" o:spid="_x0000_s2052" type="#_x0000_t202" style="position:absolute;margin-left:67.6pt;margin-top:0;width:118.8pt;height:31.15pt;z-index:25166233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" filled="f" stroked="f" strokeweight=".5pt">
          <v:textbox style="mso-fit-shape-to-text:t">
            <w:txbxContent>
              <w:p w:rsidR="00286BF1" w:rsidRDefault="00286BF1">
                <w:pPr>
                  <w:pStyle w:val="Footer"/>
                  <w:jc w:val="right"/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</w:pP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begin"/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instrText xml:space="preserve"> PAGE  \* Arabic  \* MERGEFORMAT </w:instrTex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separate"/>
                </w:r>
                <w:r w:rsidR="00B27AD2">
                  <w:rPr>
                    <w:rFonts w:asciiTheme="majorHAnsi" w:hAnsiTheme="majorHAnsi"/>
                    <w:noProof/>
                    <w:color w:val="000000" w:themeColor="text1"/>
                    <w:sz w:val="40"/>
                    <w:szCs w:val="40"/>
                  </w:rPr>
                  <w:t>2</w:t>
                </w:r>
                <w:r>
                  <w:rPr>
                    <w:rFonts w:asciiTheme="majorHAnsi" w:hAnsiTheme="majorHAnsi"/>
                    <w:color w:val="000000" w:themeColor="text1"/>
                    <w:sz w:val="40"/>
                    <w:szCs w:val="40"/>
                  </w:rPr>
                  <w:fldChar w:fldCharType="end"/>
                </w:r>
              </w:p>
            </w:txbxContent>
          </v:textbox>
          <w10:wrap anchorx="margin" anchory="margin"/>
        </v:shape>
      </w:pict>
    </w:r>
    <w:r w:rsidR="00286BF1">
      <w:rPr>
        <w:noProof/>
      </w:rPr>
      <w:pict>
        <v:rect id="Rectangle 58" o:spid="_x0000_s2051" style="position:absolute;margin-left:0;margin-top:0;width:468pt;height:2.85pt;z-index:-251653120;visibility:visible;mso-wrap-style:square;mso-width-percent:1000;mso-height-percent:0;mso-wrap-distance-left:9pt;mso-wrap-distance-top:7.2pt;mso-wrap-distance-right:9pt;mso-wrap-distance-bottom:7.2pt;mso-position-horizontal:center;mso-position-horizontal-relative:margin;mso-position-vertical:top;mso-position-vertical-relative:bottom-margin-area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" fillcolor="#4f81bd [3204]" stroked="f" strokeweight="2pt">
          <w10:wrap type="square" anchorx="margin" anchory="margin"/>
        </v:rect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37C2" w:rsidRDefault="00D337C2" w:rsidP="00286BF1">
      <w:pPr>
        <w:spacing w:line="240" w:lineRule="auto"/>
      </w:pPr>
      <w:r>
        <w:separator/>
      </w:r>
    </w:p>
  </w:footnote>
  <w:footnote w:type="continuationSeparator" w:id="0">
    <w:p w:rsidR="00D337C2" w:rsidRDefault="00D337C2" w:rsidP="00286B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6BF1" w:rsidRDefault="00286BF1">
    <w:pPr>
      <w:pStyle w:val="Header"/>
      <w:rPr>
        <w:sz w:val="16"/>
        <w:szCs w:val="16"/>
        <w:lang w:val="en-GB"/>
      </w:rPr>
    </w:pPr>
  </w:p>
  <w:p w:rsidR="00286BF1" w:rsidRPr="00286BF1" w:rsidRDefault="00286BF1">
    <w:pPr>
      <w:pStyle w:val="Header"/>
      <w:rPr>
        <w:sz w:val="16"/>
        <w:szCs w:val="16"/>
      </w:rPr>
    </w:pPr>
    <w:r w:rsidRPr="00286BF1">
      <w:rPr>
        <w:noProof/>
        <w:sz w:val="16"/>
        <w:szCs w:val="16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475" o:spid="_x0000_s2050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" o:allowincell="f" filled="f" stroked="f">
          <v:textbox style="mso-next-textbox:#Text Box 475;mso-fit-shape-to-text:t" inset=",0,,0">
            <w:txbxContent>
              <w:p w:rsidR="00286BF1" w:rsidRPr="00286BF1" w:rsidRDefault="00286BF1">
                <w:pPr>
                  <w:spacing w:line="240" w:lineRule="auto"/>
                  <w:jc w:val="right"/>
                  <w:rPr>
                    <w:sz w:val="16"/>
                    <w:szCs w:val="16"/>
                    <w:lang w:val="en-GB"/>
                  </w:rPr>
                </w:pPr>
                <w:r w:rsidRPr="00286BF1">
                  <w:rPr>
                    <w:sz w:val="16"/>
                    <w:szCs w:val="16"/>
                  </w:rPr>
                  <w:t xml:space="preserve">Εγγραφή στο </w:t>
                </w:r>
                <w:r w:rsidRPr="00286BF1">
                  <w:rPr>
                    <w:sz w:val="16"/>
                    <w:szCs w:val="16"/>
                    <w:lang w:val="en-GB"/>
                  </w:rPr>
                  <w:t>Edmodo</w:t>
                </w:r>
              </w:p>
            </w:txbxContent>
          </v:textbox>
          <w10:wrap anchorx="margin" anchory="margin"/>
        </v:shape>
      </w:pict>
    </w:r>
    <w:r w:rsidRPr="00286BF1">
      <w:rPr>
        <w:noProof/>
        <w:sz w:val="16"/>
        <w:szCs w:val="16"/>
      </w:rPr>
      <w:pict>
        <v:shape id="Text Box 476" o:spid="_x0000_s2049" type="#_x0000_t202" style="position:absolute;margin-left:20.8pt;margin-top:0;width:1in;height:13.45pt;z-index:251659264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" o:allowincell="f" fillcolor="#4f81bd [3204]" stroked="f">
          <v:textbox style="mso-fit-shape-to-text:t" inset=",0,,0">
            <w:txbxContent>
              <w:p w:rsidR="00286BF1" w:rsidRPr="00286BF1" w:rsidRDefault="00286BF1">
                <w:pPr>
                  <w:spacing w:line="240" w:lineRule="auto"/>
                  <w:rPr>
                    <w:color w:val="FFFFFF" w:themeColor="background1"/>
                  </w:rPr>
                </w:pPr>
                <w:r w:rsidRPr="00286BF1">
                  <w:rPr>
                    <w:color w:val="auto"/>
                  </w:rPr>
                  <w:fldChar w:fldCharType="begin"/>
                </w:r>
                <w:r w:rsidRPr="00286BF1">
                  <w:instrText xml:space="preserve"> PAGE   \* MERGEFORMAT </w:instrText>
                </w:r>
                <w:r w:rsidRPr="00286BF1">
                  <w:rPr>
                    <w:color w:val="auto"/>
                  </w:rPr>
                  <w:fldChar w:fldCharType="separate"/>
                </w:r>
                <w:r w:rsidR="00B27AD2" w:rsidRPr="00B27AD2">
                  <w:rPr>
                    <w:noProof/>
                    <w:color w:val="FFFFFF" w:themeColor="background1"/>
                  </w:rPr>
                  <w:t>2</w:t>
                </w:r>
                <w:r w:rsidRPr="00286BF1"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FC5CED3A"/>
    <w:lvl w:ilvl="0" w:tplc="5FBE722E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1" w:tplc="A83A4F7E">
      <w:start w:val="1"/>
      <w:numFmt w:val="lowerLetter"/>
      <w:lvlText w:val="%2."/>
      <w:lvlJc w:val="left"/>
      <w:pPr>
        <w:tabs>
          <w:tab w:val="num" w:pos="1080"/>
        </w:tabs>
        <w:ind w:left="14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2" w:tplc="F1F0322E">
      <w:start w:val="1"/>
      <w:numFmt w:val="lowerRoman"/>
      <w:lvlText w:val="%3."/>
      <w:lvlJc w:val="right"/>
      <w:pPr>
        <w:tabs>
          <w:tab w:val="num" w:pos="1800"/>
        </w:tabs>
        <w:ind w:left="216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3" w:tplc="79B0BEC2">
      <w:start w:val="1"/>
      <w:numFmt w:val="decimal"/>
      <w:lvlText w:val="%4."/>
      <w:lvlJc w:val="left"/>
      <w:pPr>
        <w:tabs>
          <w:tab w:val="num" w:pos="2520"/>
        </w:tabs>
        <w:ind w:left="288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4" w:tplc="BAFA9BC4">
      <w:start w:val="1"/>
      <w:numFmt w:val="lowerLetter"/>
      <w:lvlText w:val="%5."/>
      <w:lvlJc w:val="left"/>
      <w:pPr>
        <w:tabs>
          <w:tab w:val="num" w:pos="3240"/>
        </w:tabs>
        <w:ind w:left="360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5" w:tplc="5E380E76">
      <w:start w:val="1"/>
      <w:numFmt w:val="lowerRoman"/>
      <w:lvlText w:val="%6."/>
      <w:lvlJc w:val="right"/>
      <w:pPr>
        <w:tabs>
          <w:tab w:val="num" w:pos="3960"/>
        </w:tabs>
        <w:ind w:left="432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6" w:tplc="30BE3174">
      <w:start w:val="1"/>
      <w:numFmt w:val="decimal"/>
      <w:lvlText w:val="%7."/>
      <w:lvlJc w:val="left"/>
      <w:pPr>
        <w:tabs>
          <w:tab w:val="num" w:pos="4680"/>
        </w:tabs>
        <w:ind w:left="504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7" w:tplc="AC2EF368">
      <w:start w:val="1"/>
      <w:numFmt w:val="lowerLetter"/>
      <w:lvlText w:val="%8."/>
      <w:lvlJc w:val="left"/>
      <w:pPr>
        <w:tabs>
          <w:tab w:val="num" w:pos="5400"/>
        </w:tabs>
        <w:ind w:left="5760" w:hanging="36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  <w:lvl w:ilvl="8" w:tplc="5F047B1C">
      <w:start w:val="1"/>
      <w:numFmt w:val="lowerRoman"/>
      <w:lvlText w:val="%9."/>
      <w:lvlJc w:val="right"/>
      <w:pPr>
        <w:tabs>
          <w:tab w:val="num" w:pos="6120"/>
        </w:tabs>
        <w:ind w:left="6480" w:hanging="180"/>
      </w:pPr>
      <w:rPr>
        <w:rFonts w:ascii="Arial" w:eastAsia="Arial" w:hAnsi="Arial" w:cs="Arial"/>
        <w:b w:val="0"/>
        <w:bCs w:val="0"/>
        <w:i w:val="0"/>
        <w:iCs w:val="0"/>
        <w:strike w:val="0"/>
        <w:color w:val="000000"/>
        <w:sz w:val="22"/>
        <w:szCs w:val="22"/>
        <w:u w:val="none"/>
      </w:rPr>
    </w:lvl>
  </w:abstractNum>
  <w:abstractNum w:abstractNumId="1">
    <w:nsid w:val="393B507F"/>
    <w:multiLevelType w:val="hybridMultilevel"/>
    <w:tmpl w:val="E25CA7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FB6681"/>
    <w:multiLevelType w:val="hybridMultilevel"/>
    <w:tmpl w:val="6F50BB1E"/>
    <w:lvl w:ilvl="0" w:tplc="5C8A7DC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noPunctuationKerning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6471B4"/>
    <w:rsid w:val="00286BF1"/>
    <w:rsid w:val="00562EC9"/>
    <w:rsid w:val="006471B4"/>
    <w:rsid w:val="00B27AD2"/>
    <w:rsid w:val="00D3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spacing w:line="276" w:lineRule="auto"/>
    </w:pPr>
    <w:rPr>
      <w:rFonts w:ascii="Arial" w:eastAsia="Arial" w:hAnsi="Arial" w:cs="Arial"/>
      <w:color w:val="000000"/>
      <w:sz w:val="22"/>
      <w:szCs w:val="22"/>
    </w:rPr>
  </w:style>
  <w:style w:type="paragraph" w:styleId="Heading1">
    <w:name w:val="heading 1"/>
    <w:basedOn w:val="Normal"/>
    <w:next w:val="Normal"/>
    <w:qFormat/>
    <w:rsid w:val="00EF7B96"/>
    <w:pPr>
      <w:spacing w:before="48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ormal"/>
    <w:next w:val="Normal"/>
    <w:qFormat/>
    <w:rsid w:val="00EF7B96"/>
    <w:pPr>
      <w:spacing w:before="360" w:after="80"/>
      <w:outlineLvl w:val="1"/>
    </w:pPr>
    <w:rPr>
      <w:b/>
      <w:bCs/>
      <w:sz w:val="28"/>
      <w:szCs w:val="28"/>
    </w:rPr>
  </w:style>
  <w:style w:type="paragraph" w:styleId="Heading3">
    <w:name w:val="heading 3"/>
    <w:basedOn w:val="Normal"/>
    <w:next w:val="Normal"/>
    <w:qFormat/>
    <w:rsid w:val="00EF7B96"/>
    <w:pPr>
      <w:spacing w:before="280" w:after="80"/>
      <w:outlineLvl w:val="2"/>
    </w:pPr>
    <w:rPr>
      <w:b/>
      <w:bCs/>
      <w:color w:val="666666"/>
      <w:sz w:val="24"/>
      <w:szCs w:val="24"/>
    </w:rPr>
  </w:style>
  <w:style w:type="paragraph" w:styleId="Heading4">
    <w:name w:val="heading 4"/>
    <w:basedOn w:val="Normal"/>
    <w:next w:val="Normal"/>
    <w:qFormat/>
    <w:rsid w:val="00EF7B96"/>
    <w:pPr>
      <w:spacing w:before="240" w:after="40"/>
      <w:outlineLvl w:val="3"/>
    </w:pPr>
    <w:rPr>
      <w:i/>
      <w:iCs/>
      <w:color w:val="666666"/>
    </w:rPr>
  </w:style>
  <w:style w:type="paragraph" w:styleId="Heading5">
    <w:name w:val="heading 5"/>
    <w:basedOn w:val="Normal"/>
    <w:next w:val="Normal"/>
    <w:qFormat/>
    <w:rsid w:val="00EF7B96"/>
    <w:pPr>
      <w:spacing w:before="220" w:after="40"/>
      <w:outlineLvl w:val="4"/>
    </w:pPr>
    <w:rPr>
      <w:b/>
      <w:bCs/>
      <w:color w:val="666666"/>
      <w:sz w:val="20"/>
      <w:szCs w:val="20"/>
    </w:rPr>
  </w:style>
  <w:style w:type="paragraph" w:styleId="Heading6">
    <w:name w:val="heading 6"/>
    <w:basedOn w:val="Normal"/>
    <w:next w:val="Normal"/>
    <w:qFormat/>
    <w:rsid w:val="00EF7B96"/>
    <w:pPr>
      <w:spacing w:before="200" w:after="40"/>
      <w:outlineLvl w:val="5"/>
    </w:pPr>
    <w:rPr>
      <w:i/>
      <w:iCs/>
      <w:color w:val="666666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rsid w:val="00EF7B96"/>
    <w:pPr>
      <w:spacing w:before="480" w:after="120"/>
    </w:pPr>
    <w:rPr>
      <w:b/>
      <w:bCs/>
      <w:sz w:val="72"/>
      <w:szCs w:val="72"/>
    </w:rPr>
  </w:style>
  <w:style w:type="paragraph" w:styleId="Subtitle">
    <w:name w:val="Subtitle"/>
    <w:basedOn w:val="Normal"/>
    <w:qFormat/>
    <w:rsid w:val="00EF7B96"/>
    <w:pPr>
      <w:spacing w:before="360" w:after="80"/>
    </w:pPr>
    <w:rPr>
      <w:rFonts w:ascii="Georgia" w:eastAsia="Georgia" w:hAnsi="Georgia" w:cs="Georgia"/>
      <w:i/>
      <w:iCs/>
      <w:color w:val="666666"/>
      <w:sz w:val="48"/>
      <w:szCs w:val="48"/>
    </w:rPr>
  </w:style>
  <w:style w:type="paragraph" w:styleId="Header">
    <w:name w:val="header"/>
    <w:basedOn w:val="Normal"/>
    <w:link w:val="HeaderChar"/>
    <w:rsid w:val="00286BF1"/>
    <w:pPr>
      <w:tabs>
        <w:tab w:val="center" w:pos="4153"/>
        <w:tab w:val="right" w:pos="830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rsid w:val="00286BF1"/>
    <w:rPr>
      <w:rFonts w:ascii="Arial" w:eastAsia="Arial" w:hAnsi="Arial" w:cs="Arial"/>
      <w:color w:val="000000"/>
      <w:sz w:val="22"/>
      <w:szCs w:val="22"/>
    </w:rPr>
  </w:style>
  <w:style w:type="paragraph" w:styleId="Footer">
    <w:name w:val="footer"/>
    <w:basedOn w:val="Normal"/>
    <w:link w:val="FooterChar"/>
    <w:uiPriority w:val="99"/>
    <w:rsid w:val="00286BF1"/>
    <w:pPr>
      <w:tabs>
        <w:tab w:val="center" w:pos="4153"/>
        <w:tab w:val="right" w:pos="830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6BF1"/>
    <w:rPr>
      <w:rFonts w:ascii="Arial" w:eastAsia="Arial" w:hAnsi="Arial" w:cs="Arial"/>
      <w:color w:val="000000"/>
      <w:sz w:val="22"/>
      <w:szCs w:val="22"/>
    </w:rPr>
  </w:style>
  <w:style w:type="paragraph" w:customStyle="1" w:styleId="A0E349F008B644AAB6A282E0D042D17E">
    <w:name w:val="A0E349F008B644AAB6A282E0D042D17E"/>
    <w:rsid w:val="00286BF1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paragraph" w:styleId="BalloonText">
    <w:name w:val="Balloon Text"/>
    <w:basedOn w:val="Normal"/>
    <w:link w:val="BalloonTextChar"/>
    <w:rsid w:val="00286B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86BF1"/>
    <w:rPr>
      <w:rFonts w:ascii="Tahoma" w:eastAsia="Arial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modo.com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http://www.edmodo.com" TargetMode="External"/><Relationship Id="rId17" Type="http://schemas.openxmlformats.org/officeDocument/2006/relationships/image" Target="Image_3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dmodo.com" TargetMode="External"/><Relationship Id="rId24" Type="http://schemas.openxmlformats.org/officeDocument/2006/relationships/glossaryDocument" Target="glossary/document.xml"/><Relationship Id="rId5" Type="http://schemas.openxmlformats.org/officeDocument/2006/relationships/settings" Target="settings.xml"/><Relationship Id="rId15" Type="http://schemas.openxmlformats.org/officeDocument/2006/relationships/hyperlink" Target="http://www.edmodo.com" TargetMode="External"/><Relationship Id="rId23" Type="http://schemas.openxmlformats.org/officeDocument/2006/relationships/fontTable" Target="fontTable.xml"/><Relationship Id="rId10" Type="http://schemas.openxmlformats.org/officeDocument/2006/relationships/image" Target="Image_1" TargetMode="External"/><Relationship Id="rId19" Type="http://schemas.openxmlformats.org/officeDocument/2006/relationships/image" Target="file:///C:\Documents%20and%20Settings\User\Desktop\&#931;&#935;&#927;&#923;&#917;&#921;&#927;\&#914;'%20&#915;&#933;&#924;&#925;&#913;&#931;&#921;&#927;&#933;\&#931;&#935;&#927;&#923;&#921;&#922;&#919;%20&#935;&#929;&#927;&#925;&#921;&#913;%202012-2013\Image_0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edmodo.com" TargetMode="External"/><Relationship Id="rId22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74CFB94985B475695D8DD14509101A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3EFBA5-971F-4BAE-92A3-F860533D3C25}"/>
      </w:docPartPr>
      <w:docPartBody>
        <w:p w:rsidR="00000000" w:rsidRDefault="00AD313D" w:rsidP="00AD313D">
          <w:pPr>
            <w:pStyle w:val="074CFB94985B475695D8DD14509101A9"/>
          </w:pPr>
          <w:r>
            <w:t>[Type the author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13D"/>
    <w:rsid w:val="006714D0"/>
    <w:rsid w:val="00AD31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36B5C1D3534EE7A1DB1434B0A226F9">
    <w:name w:val="1136B5C1D3534EE7A1DB1434B0A226F9"/>
    <w:rsid w:val="00AD313D"/>
  </w:style>
  <w:style w:type="paragraph" w:customStyle="1" w:styleId="074CFB94985B475695D8DD14509101A9">
    <w:name w:val="074CFB94985B475695D8DD14509101A9"/>
    <w:rsid w:val="00AD31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136B5C1D3534EE7A1DB1434B0A226F9">
    <w:name w:val="1136B5C1D3534EE7A1DB1434B0A226F9"/>
    <w:rsid w:val="00AD313D"/>
  </w:style>
  <w:style w:type="paragraph" w:customStyle="1" w:styleId="074CFB94985B475695D8DD14509101A9">
    <w:name w:val="074CFB94985B475695D8DD14509101A9"/>
    <w:rsid w:val="00AD31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B8F14-16A1-41C5-A360-C7696044D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246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Μαριάννα Μουμτζή</dc:creator>
  <cp:lastModifiedBy>User</cp:lastModifiedBy>
  <cp:revision>3</cp:revision>
  <dcterms:created xsi:type="dcterms:W3CDTF">2012-09-16T17:37:00Z</dcterms:created>
  <dcterms:modified xsi:type="dcterms:W3CDTF">2012-09-16T17:59:00Z</dcterms:modified>
</cp:coreProperties>
</file>